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2035133" name="462a1080-d023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2978360" name="462a1080-d023-11f0-b75a-19b93bdc444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76737034" name="59c76d40-d023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8739898" name="59c76d40-d023-11f0-b75a-19b93bdc444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Waschküche/ Garage / Wohnzimner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21337902" name="1363e80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3365994" name="1363e800-d024-11f0-b75a-19b93bdc444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8681949" name="190b0cc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13905" name="190b0cc0-d024-11f0-b75a-19b93bdc444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41292620" name="af8ed96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3113621" name="af8ed960-d024-11f0-b75a-19b93bdc444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25974214" name="ba0efd7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5158431" name="ba0efd70-d024-11f0-b75a-19b93bdc444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Putz / Plattenkleber </w:t>
            </w:r>
          </w:p>
          <w:p>
            <w:pPr>
              <w:spacing w:before="0" w:after="0"/>
            </w:pPr>
            <w:r>
              <w:t>Wand 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3915280" name="d449d060-d025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0813041" name="d449d060-d025-11f0-b75a-19b93bdc444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6751137" name="d8b78ac0-d025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6983528" name="d8b78ac0-d025-11f0-b75a-19b93bdc4440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Hirschwiese 8, 8730 Uznach</w:t>
          </w:r>
        </w:p>
        <w:p>
          <w:pPr>
            <w:spacing w:before="0" w:after="0"/>
          </w:pPr>
          <w:r>
            <w:t>619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